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5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叶莹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英语（论文写作与国际发表）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英语（论文写作与国际发表）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英语（论文写作与国际发表）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英语（论文写作与国际发表）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大学英语（雅思培优）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理解当代中国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中医九25;中药九25;中药九（屠呦呦班）25;中西临九25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